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0835122" name="b4f0bd50-cb7a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0789991" name="b4f0bd50-cb7a-11f0-ba11-939d2d0ad7e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20501372" name="bc6723d0-cb7a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0388172" name="bc6723d0-cb7a-11f0-ba11-939d2d0ad7e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vor 6 Jahren renoviert </w:t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40083355" name="2e0ff8e0-cb7b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3059557" name="2e0ff8e0-cb7b-11f0-ba11-939d2d0ad7e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88959886" name="310e6bd0-cb7b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9386900" name="310e6bd0-cb7b-11f0-ba11-939d2d0ad7eb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01242901" name="8db7bc10-cb7b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1192594" name="8db7bc10-cb7b-11f0-ba11-939d2d0ad7e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35922654" name="9f4d3ae0-cb7b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2536082" name="9f4d3ae0-cb7b-11f0-ba11-939d2d0ad7e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Holz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96093210" name="9bc50910-cb7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7324037" name="9bc50910-cb7c-11f0-ba11-939d2d0ad7eb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2607916" name="a50e0cb0-cb7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8742921" name="a50e0cb0-cb7c-11f0-ba11-939d2d0ad7eb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Scheune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35446835" name="1a781300-cb7e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5583716" name="1a781300-cb7e-11f0-ba11-939d2d0ad7eb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84915071" name="1da38960-cb7e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2625112" name="1da38960-cb7e-11f0-ba11-939d2d0ad7eb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Eisenbahnstrasse 24, 3604 Thun</w:t>
          </w:r>
        </w:p>
        <w:p>
          <w:pPr>
            <w:spacing w:before="0" w:after="0"/>
          </w:pPr>
          <w:r>
            <w:t>607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